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251A6" w14:textId="77777777" w:rsidR="00E90F11" w:rsidRPr="00BA0F72" w:rsidRDefault="00387147" w:rsidP="00BA0F7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BA0F72">
        <w:rPr>
          <w:rFonts w:ascii="Times New Roman" w:hAnsi="Times New Roman" w:cs="Times New Roman"/>
          <w:color w:val="auto"/>
          <w:lang w:val="uk-UA"/>
        </w:rPr>
        <w:t>Пояснювальна записка</w:t>
      </w:r>
    </w:p>
    <w:p w14:paraId="1C833528" w14:textId="5BA5F4E8" w:rsidR="00E90F11" w:rsidRPr="00BA0F72" w:rsidRDefault="00387147" w:rsidP="00BA0F72">
      <w:pPr>
        <w:pStyle w:val="Default"/>
        <w:jc w:val="center"/>
        <w:rPr>
          <w:b/>
          <w:sz w:val="28"/>
          <w:szCs w:val="28"/>
        </w:rPr>
      </w:pPr>
      <w:r w:rsidRPr="00BA0F72">
        <w:rPr>
          <w:b/>
          <w:sz w:val="28"/>
          <w:szCs w:val="28"/>
        </w:rPr>
        <w:t xml:space="preserve">до </w:t>
      </w:r>
      <w:proofErr w:type="spellStart"/>
      <w:r w:rsidRPr="00BA0F72">
        <w:rPr>
          <w:b/>
          <w:sz w:val="28"/>
          <w:szCs w:val="28"/>
        </w:rPr>
        <w:t>проєкту</w:t>
      </w:r>
      <w:proofErr w:type="spellEnd"/>
      <w:r w:rsidRPr="00BA0F72">
        <w:rPr>
          <w:b/>
          <w:sz w:val="28"/>
          <w:szCs w:val="28"/>
        </w:rPr>
        <w:t xml:space="preserve"> рішення Обухівської міської ради Київської області</w:t>
      </w:r>
      <w:r w:rsidR="00C560F1" w:rsidRPr="00BA0F72">
        <w:rPr>
          <w:b/>
          <w:sz w:val="28"/>
          <w:szCs w:val="28"/>
        </w:rPr>
        <w:t xml:space="preserve"> </w:t>
      </w:r>
      <w:r w:rsidRPr="00BA0F72">
        <w:rPr>
          <w:b/>
          <w:sz w:val="28"/>
          <w:szCs w:val="28"/>
        </w:rPr>
        <w:t>«</w:t>
      </w:r>
      <w:r w:rsidR="007E663F" w:rsidRPr="00567374">
        <w:rPr>
          <w:b/>
          <w:bCs/>
          <w:spacing w:val="-3"/>
          <w:sz w:val="28"/>
          <w:szCs w:val="28"/>
        </w:rPr>
        <w:t xml:space="preserve">Про передачу </w:t>
      </w:r>
      <w:r w:rsidR="007E663F">
        <w:rPr>
          <w:b/>
          <w:bCs/>
          <w:spacing w:val="-3"/>
          <w:sz w:val="28"/>
          <w:szCs w:val="28"/>
        </w:rPr>
        <w:t>засобів малої механізації</w:t>
      </w:r>
      <w:r w:rsidR="007E663F" w:rsidRPr="00567374">
        <w:rPr>
          <w:b/>
          <w:bCs/>
          <w:spacing w:val="-3"/>
          <w:sz w:val="28"/>
          <w:szCs w:val="28"/>
        </w:rPr>
        <w:t xml:space="preserve"> з балансу </w:t>
      </w:r>
      <w:r w:rsidR="007E663F">
        <w:rPr>
          <w:b/>
          <w:bCs/>
          <w:spacing w:val="-3"/>
          <w:sz w:val="28"/>
          <w:szCs w:val="28"/>
        </w:rPr>
        <w:t xml:space="preserve">Управління капітального будівництва та експлуатаційних послуг </w:t>
      </w:r>
      <w:r w:rsidR="007E663F" w:rsidRPr="00567374">
        <w:rPr>
          <w:b/>
          <w:bCs/>
          <w:spacing w:val="-3"/>
          <w:sz w:val="28"/>
          <w:szCs w:val="28"/>
        </w:rPr>
        <w:t>виконавчого комітету Обухівської міської ради Київської області на баланс Комунальному</w:t>
      </w:r>
      <w:r w:rsidR="007E663F">
        <w:rPr>
          <w:b/>
          <w:bCs/>
          <w:spacing w:val="-3"/>
          <w:sz w:val="28"/>
          <w:szCs w:val="28"/>
        </w:rPr>
        <w:t xml:space="preserve"> підприємству Обухівської міської ради «</w:t>
      </w:r>
      <w:proofErr w:type="spellStart"/>
      <w:r w:rsidR="007E663F">
        <w:rPr>
          <w:b/>
          <w:bCs/>
          <w:spacing w:val="-3"/>
          <w:sz w:val="28"/>
          <w:szCs w:val="28"/>
        </w:rPr>
        <w:t>Обухівтеплотрансбуд</w:t>
      </w:r>
      <w:proofErr w:type="spellEnd"/>
      <w:r w:rsidR="007E663F">
        <w:rPr>
          <w:b/>
          <w:bCs/>
          <w:spacing w:val="-3"/>
          <w:sz w:val="28"/>
          <w:szCs w:val="28"/>
        </w:rPr>
        <w:t>»</w:t>
      </w:r>
      <w:r w:rsidRPr="00BA0F72">
        <w:rPr>
          <w:b/>
          <w:sz w:val="28"/>
          <w:szCs w:val="28"/>
        </w:rPr>
        <w:t>»</w:t>
      </w:r>
    </w:p>
    <w:p w14:paraId="709B0FED" w14:textId="77777777" w:rsidR="00C560F1" w:rsidRPr="00BA0F72" w:rsidRDefault="00C560F1" w:rsidP="00C5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14EA4E" w14:textId="1408E007" w:rsidR="00BA0F72" w:rsidRPr="00216BA7" w:rsidRDefault="00387147" w:rsidP="00BA0F7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</w:pPr>
      <w:proofErr w:type="spellStart"/>
      <w:r w:rsidRPr="00216BA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216BA7">
        <w:rPr>
          <w:rFonts w:ascii="Times New Roman" w:hAnsi="Times New Roman" w:cs="Times New Roman"/>
          <w:sz w:val="28"/>
          <w:szCs w:val="28"/>
          <w:lang w:val="uk-UA"/>
        </w:rPr>
        <w:t xml:space="preserve"> рішення розроблено </w:t>
      </w:r>
      <w:r w:rsidR="007E663F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 метою </w:t>
      </w:r>
      <w:r w:rsidR="007E663F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забезпечення </w:t>
      </w:r>
      <w:r w:rsidR="007E663F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раціонального використання майна, що перебуває у власності </w:t>
      </w:r>
      <w:r w:rsidR="007E663F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Обухівської міської </w:t>
      </w:r>
      <w:r w:rsidR="007E663F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територіальної громади</w:t>
      </w:r>
      <w:r w:rsidR="007E663F" w:rsidRPr="00216BA7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 xml:space="preserve">: </w:t>
      </w:r>
    </w:p>
    <w:p w14:paraId="338724AA" w14:textId="5820A506" w:rsidR="007E663F" w:rsidRPr="00216BA7" w:rsidRDefault="00216BA7" w:rsidP="007E663F">
      <w:pPr>
        <w:pStyle w:val="ae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16BA7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</w:t>
      </w:r>
      <w:r w:rsidR="007E663F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балансу </w:t>
      </w:r>
      <w:r w:rsidR="007E663F" w:rsidRPr="00216BA7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Управління капітального будівництва та експлуатаційних послуг виконавчого комітету Обухівської міської ради Київської області </w:t>
      </w:r>
      <w:r w:rsidRPr="00216BA7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передаються </w:t>
      </w:r>
      <w:r w:rsidR="007E663F" w:rsidRPr="00216BA7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на баланс Комунальному підприємству Обухівської міської ради «</w:t>
      </w:r>
      <w:proofErr w:type="spellStart"/>
      <w:r w:rsidR="007E663F" w:rsidRPr="00216BA7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Обухівтеплотрансбуд</w:t>
      </w:r>
      <w:proofErr w:type="spellEnd"/>
      <w:r w:rsidR="007E663F" w:rsidRPr="00216BA7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» </w:t>
      </w:r>
      <w:r w:rsidR="007E663F" w:rsidRPr="00216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засоби малої механізації: </w:t>
      </w:r>
    </w:p>
    <w:p w14:paraId="62966978" w14:textId="77777777" w:rsidR="007E663F" w:rsidRPr="00216BA7" w:rsidRDefault="007E663F" w:rsidP="007E663F">
      <w:pPr>
        <w:pStyle w:val="ae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16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1.1. Бензинова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віброплита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</w:rPr>
        <w:t>Barret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16BA7">
        <w:rPr>
          <w:rFonts w:ascii="Times New Roman" w:hAnsi="Times New Roman" w:cs="Times New Roman"/>
          <w:color w:val="000000"/>
          <w:sz w:val="28"/>
          <w:szCs w:val="28"/>
        </w:rPr>
        <w:t>ST</w:t>
      </w:r>
      <w:r w:rsidRPr="00216B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-10 первісною вартістю </w:t>
      </w:r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Pr="00216B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890,00 (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двадцять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дев’ять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тисяч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вісімсот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дев’яносто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гривень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00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копійок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у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кількості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шт.</w:t>
      </w:r>
    </w:p>
    <w:p w14:paraId="3F590705" w14:textId="599636A4" w:rsidR="007E663F" w:rsidRPr="00216BA7" w:rsidRDefault="007E663F" w:rsidP="007E663F">
      <w:pPr>
        <w:pStyle w:val="ae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Бензинова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віброплита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</w:rPr>
        <w:t>Barret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16BA7">
        <w:rPr>
          <w:rFonts w:ascii="Times New Roman" w:hAnsi="Times New Roman" w:cs="Times New Roman"/>
          <w:color w:val="000000"/>
          <w:sz w:val="28"/>
          <w:szCs w:val="28"/>
        </w:rPr>
        <w:t>RS</w:t>
      </w:r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-90</w:t>
      </w:r>
      <w:proofErr w:type="gramStart"/>
      <w:r w:rsidRPr="00216BA7">
        <w:rPr>
          <w:rFonts w:ascii="Times New Roman" w:hAnsi="Times New Roman" w:cs="Times New Roman"/>
          <w:color w:val="000000"/>
          <w:sz w:val="28"/>
          <w:szCs w:val="28"/>
        </w:rPr>
        <w:t>T</w:t>
      </w:r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з</w:t>
      </w:r>
      <w:proofErr w:type="gram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баком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первісною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вартістю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bookmarkStart w:id="0" w:name="_GoBack"/>
      <w:bookmarkEnd w:id="0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26</w:t>
      </w:r>
      <w:r w:rsidRPr="00216BA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820, 00 (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двадцять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шість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тисяч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вісімсот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двадцять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гривень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00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копійок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у </w:t>
      </w:r>
      <w:proofErr w:type="spellStart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кількості</w:t>
      </w:r>
      <w:proofErr w:type="spellEnd"/>
      <w:r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шт.</w:t>
      </w:r>
    </w:p>
    <w:p w14:paraId="5E3E6596" w14:textId="5460ADE7" w:rsidR="009C148A" w:rsidRPr="00216BA7" w:rsidRDefault="0042320D" w:rsidP="004232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16BA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216BA7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підготовлено </w:t>
      </w:r>
      <w:r w:rsidR="00A703DB" w:rsidRPr="00216BA7">
        <w:rPr>
          <w:rFonts w:ascii="Times New Roman" w:hAnsi="Times New Roman" w:cs="Times New Roman"/>
          <w:iCs/>
          <w:sz w:val="28"/>
          <w:szCs w:val="28"/>
          <w:lang w:val="uk-UA"/>
        </w:rPr>
        <w:t>в</w:t>
      </w:r>
      <w:r w:rsidR="00BA0F72" w:rsidRPr="00216BA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ідповідно до </w:t>
      </w:r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пункт</w:t>
      </w:r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</w:t>
      </w:r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30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частини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першої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статті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26, </w:t>
      </w:r>
      <w:proofErr w:type="spellStart"/>
      <w:r w:rsidR="00216BA7"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підпунктом</w:t>
      </w:r>
      <w:proofErr w:type="spellEnd"/>
      <w:r w:rsidR="00216BA7" w:rsidRPr="00216B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пункту </w:t>
      </w:r>
      <w:r w:rsidR="00216BA7" w:rsidRPr="00216BA7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"а"</w:t>
      </w:r>
      <w:r w:rsidR="00216BA7" w:rsidRPr="00216BA7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статті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30,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частиною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п’ятою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статті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60 Закону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України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«Про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місцеве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самоврядування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в </w:t>
      </w:r>
      <w:proofErr w:type="spellStart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Україні</w:t>
      </w:r>
      <w:proofErr w:type="spellEnd"/>
      <w:r w:rsidR="00216BA7" w:rsidRPr="00216BA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»</w:t>
      </w:r>
      <w:r w:rsidRPr="00216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CC015D" w14:textId="77777777" w:rsidR="009C148A" w:rsidRPr="00BA0F72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1CDF74" w14:textId="77777777" w:rsidR="008B6815" w:rsidRPr="0042320D" w:rsidRDefault="008B6815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FCF430" w14:textId="77777777" w:rsidR="00B673F6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капітального</w:t>
      </w:r>
    </w:p>
    <w:p w14:paraId="4ECB9168" w14:textId="2F76A2D9" w:rsidR="009C148A" w:rsidRPr="0042320D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будівництва та експлуатаційних </w:t>
      </w:r>
    </w:p>
    <w:p w14:paraId="7DEB0CE5" w14:textId="77777777" w:rsidR="00B673F6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послуг виконавчого комітету </w:t>
      </w:r>
    </w:p>
    <w:p w14:paraId="04DD458A" w14:textId="18ED9A74" w:rsidR="009C148A" w:rsidRPr="0042320D" w:rsidRDefault="009C148A" w:rsidP="00B673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Обухівської міської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>Володимир ФЕДЧИШИН</w:t>
      </w:r>
    </w:p>
    <w:p w14:paraId="37C176CE" w14:textId="44770EFA" w:rsidR="009C148A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C148A" w:rsidSect="00C560F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6EB667B"/>
    <w:multiLevelType w:val="multilevel"/>
    <w:tmpl w:val="9B44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3F7604"/>
    <w:multiLevelType w:val="multilevel"/>
    <w:tmpl w:val="9082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F136A"/>
    <w:multiLevelType w:val="multilevel"/>
    <w:tmpl w:val="1DA6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0C4B"/>
    <w:rsid w:val="00034616"/>
    <w:rsid w:val="0006063C"/>
    <w:rsid w:val="0015074B"/>
    <w:rsid w:val="00216BA7"/>
    <w:rsid w:val="0029639D"/>
    <w:rsid w:val="00326F90"/>
    <w:rsid w:val="00387147"/>
    <w:rsid w:val="0042320D"/>
    <w:rsid w:val="007E663F"/>
    <w:rsid w:val="008B6815"/>
    <w:rsid w:val="008E4C94"/>
    <w:rsid w:val="009C148A"/>
    <w:rsid w:val="00A17596"/>
    <w:rsid w:val="00A703DB"/>
    <w:rsid w:val="00AA1D8D"/>
    <w:rsid w:val="00B47730"/>
    <w:rsid w:val="00B673F6"/>
    <w:rsid w:val="00BA0F72"/>
    <w:rsid w:val="00C560F1"/>
    <w:rsid w:val="00CB0664"/>
    <w:rsid w:val="00D269B0"/>
    <w:rsid w:val="00D9626B"/>
    <w:rsid w:val="00E90F11"/>
    <w:rsid w:val="00E97DE1"/>
    <w:rsid w:val="00FC693F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FDF3D"/>
  <w14:defaultImageDpi w14:val="300"/>
  <w15:docId w15:val="{57FB5F3B-3DA4-43BD-8826-7800A385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9">
    <w:name w:val="Normal (Web)"/>
    <w:basedOn w:val="a1"/>
    <w:uiPriority w:val="99"/>
    <w:semiHidden/>
    <w:unhideWhenUsed/>
    <w:rsid w:val="0003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a">
    <w:name w:val="Balloon Text"/>
    <w:basedOn w:val="a1"/>
    <w:link w:val="affb"/>
    <w:uiPriority w:val="99"/>
    <w:semiHidden/>
    <w:unhideWhenUsed/>
    <w:rsid w:val="008B6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8B6815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BA0F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rvts37">
    <w:name w:val="rvts37"/>
    <w:basedOn w:val="a2"/>
    <w:rsid w:val="00BA0F72"/>
  </w:style>
  <w:style w:type="character" w:customStyle="1" w:styleId="af">
    <w:name w:val="Абзац списка Знак"/>
    <w:basedOn w:val="a2"/>
    <w:link w:val="ae"/>
    <w:uiPriority w:val="34"/>
    <w:locked/>
    <w:rsid w:val="007E6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6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223E92-A0F0-4806-BE31-9C80701A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1456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Blago</cp:lastModifiedBy>
  <cp:revision>3</cp:revision>
  <cp:lastPrinted>2025-12-15T08:57:00Z</cp:lastPrinted>
  <dcterms:created xsi:type="dcterms:W3CDTF">2026-01-16T11:40:00Z</dcterms:created>
  <dcterms:modified xsi:type="dcterms:W3CDTF">2026-01-16T11:59:00Z</dcterms:modified>
  <cp:category/>
</cp:coreProperties>
</file>